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215407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fcb9eec2-6d9c-4e95-acb9-9498587751c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073d317b-81fc-4ac3-a061-7cbe7a0b5262" w:id="2"/>
      <w:r>
        <w:rPr>
          <w:rFonts w:ascii="Times New Roman" w:hAnsi="Times New Roman"/>
          <w:b/>
          <w:i w:val="false"/>
          <w:color w:val="000000"/>
          <w:sz w:val="28"/>
        </w:rPr>
        <w:t>Муниципальное образование г. Казани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МАОУ "Гимназия №19"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МО учителей ИЗО, музыки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Рук. МО	Е.В. Казнова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Протокол↵ № 1  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директора↵ 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Э.З Хамидуллина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↵№ 1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МАОУ «Гимназии №19»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А.Л.Талманов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↵№ 218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1671235)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ea9f8b93-ec0a-46f1-b121-7d755706d3f8" w:id="3"/>
      <w:r>
        <w:rPr>
          <w:rFonts w:ascii="Times New Roman" w:hAnsi="Times New Roman"/>
          <w:b/>
          <w:i w:val="false"/>
          <w:color w:val="000000"/>
          <w:sz w:val="28"/>
        </w:rPr>
        <w:t xml:space="preserve">Казань 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bc60fee5-3ea2-4a72-978d-d6513b1fb57a" w:id="4"/>
      <w:r>
        <w:rPr>
          <w:rFonts w:ascii="Times New Roman" w:hAnsi="Times New Roman"/>
          <w:b/>
          <w:i w:val="false"/>
          <w:color w:val="000000"/>
          <w:sz w:val="28"/>
        </w:rPr>
        <w:t>2023-2024 г.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2154070" w:id="5"/>
    <w:p>
      <w:pPr>
        <w:sectPr>
          <w:pgSz w:w="11906" w:h="16383" w:orient="portrait"/>
        </w:sectPr>
      </w:pPr>
    </w:p>
    <w:bookmarkEnd w:id="5"/>
    <w:bookmarkEnd w:id="0"/>
    <w:bookmarkStart w:name="block-12154071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12154071" w:id="7"/>
    <w:p>
      <w:pPr>
        <w:sectPr>
          <w:pgSz w:w="11906" w:h="16383" w:orient="portrait"/>
        </w:sectPr>
      </w:pPr>
    </w:p>
    <w:bookmarkEnd w:id="7"/>
    <w:bookmarkEnd w:id="6"/>
    <w:bookmarkStart w:name="block-12154072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12154072" w:id="9"/>
    <w:p>
      <w:pPr>
        <w:sectPr>
          <w:pgSz w:w="11906" w:h="16383" w:orient="portrait"/>
        </w:sectPr>
      </w:pPr>
    </w:p>
    <w:bookmarkEnd w:id="9"/>
    <w:bookmarkEnd w:id="8"/>
    <w:bookmarkStart w:name="block-12154073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12"/>
      <w:bookmarkEnd w:id="12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12154073" w:id="13"/>
    <w:p>
      <w:pPr>
        <w:sectPr>
          <w:pgSz w:w="11906" w:h="16383" w:orient="portrait"/>
        </w:sectPr>
      </w:pPr>
    </w:p>
    <w:bookmarkEnd w:id="13"/>
    <w:bookmarkEnd w:id="10"/>
    <w:bookmarkStart w:name="block-12154074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41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6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4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51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5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24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31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1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6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3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154074" w:id="15"/>
    <w:p>
      <w:pPr>
        <w:sectPr>
          <w:pgSz w:w="16383" w:h="11906" w:orient="landscape"/>
        </w:sectPr>
      </w:pPr>
    </w:p>
    <w:bookmarkEnd w:id="15"/>
    <w:bookmarkEnd w:id="14"/>
    <w:bookmarkStart w:name="block-12154075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2"/>
        <w:gridCol w:w="2720"/>
        <w:gridCol w:w="1190"/>
        <w:gridCol w:w="2189"/>
        <w:gridCol w:w="2330"/>
        <w:gridCol w:w="1794"/>
        <w:gridCol w:w="2829"/>
      </w:tblGrid>
      <w:tr>
        <w:trPr>
          <w:trHeight w:val="300" w:hRule="atLeast"/>
          <w:trHeight w:val="144" w:hRule="atLeast"/>
        </w:trPr>
        <w:tc>
          <w:tcPr>
            <w:tcW w:w="3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3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9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2"/>
        <w:gridCol w:w="2720"/>
        <w:gridCol w:w="1190"/>
        <w:gridCol w:w="2189"/>
        <w:gridCol w:w="2330"/>
        <w:gridCol w:w="1794"/>
        <w:gridCol w:w="2829"/>
      </w:tblGrid>
      <w:tr>
        <w:trPr>
          <w:trHeight w:val="300" w:hRule="atLeast"/>
          <w:trHeight w:val="144" w:hRule="atLeast"/>
        </w:trPr>
        <w:tc>
          <w:tcPr>
            <w:tcW w:w="3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54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2"/>
        <w:gridCol w:w="2720"/>
        <w:gridCol w:w="1190"/>
        <w:gridCol w:w="2189"/>
        <w:gridCol w:w="2330"/>
        <w:gridCol w:w="1794"/>
        <w:gridCol w:w="2829"/>
      </w:tblGrid>
      <w:tr>
        <w:trPr>
          <w:trHeight w:val="300" w:hRule="atLeast"/>
          <w:trHeight w:val="144" w:hRule="atLeast"/>
        </w:trPr>
        <w:tc>
          <w:tcPr>
            <w:tcW w:w="3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5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1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2"/>
        <w:gridCol w:w="2720"/>
        <w:gridCol w:w="1190"/>
        <w:gridCol w:w="2189"/>
        <w:gridCol w:w="2330"/>
        <w:gridCol w:w="1794"/>
        <w:gridCol w:w="2829"/>
      </w:tblGrid>
      <w:tr>
        <w:trPr>
          <w:trHeight w:val="300" w:hRule="atLeast"/>
          <w:trHeight w:val="144" w:hRule="atLeast"/>
        </w:trPr>
        <w:tc>
          <w:tcPr>
            <w:tcW w:w="3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 Первые артисты, народный театр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Жанры музыкального фольклора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 Фольклор в творчестве профессиональных музыкантов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 Оркестр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29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 Инструментальная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 Симфоническая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 Европейские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 Искусство времени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 Музыка стран дальнего зарубежья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multiurok.ru infourok.ru uchitelya.com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154075" w:id="17"/>
    <w:p>
      <w:pPr>
        <w:sectPr>
          <w:pgSz w:w="16383" w:h="11906" w:orient="landscape"/>
        </w:sectPr>
      </w:pPr>
    </w:p>
    <w:bookmarkEnd w:id="17"/>
    <w:bookmarkEnd w:id="16"/>
    <w:bookmarkStart w:name="block-12154076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d4d2a67-5837-4252-b43a-95aa3f3876a6" w:id="19"/>
      <w:r>
        <w:rPr>
          <w:rFonts w:ascii="Times New Roman" w:hAnsi="Times New Roman"/>
          <w:b w:val="false"/>
          <w:i w:val="false"/>
          <w:color w:val="000000"/>
          <w:sz w:val="28"/>
        </w:rPr>
        <w:t>• Музыка, 1 класс/ Критская Е.Д., Сергеева Г.П., Шмагина Т.С.,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0d4d2a67-5837-4252-b43a-95aa3f3876a6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bookmarkEnd w:id="20"/>
      <w:r>
        <w:rPr>
          <w:sz w:val="28"/>
        </w:rPr>
        <w:br/>
      </w:r>
      <w:bookmarkStart w:name="0d4d2a67-5837-4252-b43a-95aa3f3876a6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21"/>
      <w:r>
        <w:rPr>
          <w:sz w:val="28"/>
        </w:rPr>
        <w:br/>
      </w:r>
      <w:bookmarkStart w:name="0d4d2a67-5837-4252-b43a-95aa3f3876a6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bookmarkEnd w:id="22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c624f83-d6f6-4560-bdb9-085c19f7dab0" w:id="23"/>
      <w:r>
        <w:rPr>
          <w:rFonts w:ascii="Times New Roman" w:hAnsi="Times New Roman"/>
          <w:b w:val="false"/>
          <w:i w:val="false"/>
          <w:color w:val="000000"/>
          <w:sz w:val="28"/>
        </w:rPr>
        <w:t>Музыка, 1-4 класс /Сергеева Г.П., Критская Е.Д., Акционерное общество «Издательство "Просвещение"</w:t>
      </w:r>
      <w:bookmarkEnd w:id="23"/>
      <w:r>
        <w:rPr>
          <w:sz w:val="28"/>
        </w:rPr>
        <w:br/>
      </w:r>
      <w:bookmarkStart w:name="6c624f83-d6f6-4560-bdb9-085c19f7dab0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«Просвещение»</w:t>
      </w:r>
      <w:bookmarkEnd w:id="24"/>
      <w:r>
        <w:rPr>
          <w:sz w:val="28"/>
        </w:rPr>
        <w:br/>
      </w:r>
      <w:bookmarkStart w:name="6c624f83-d6f6-4560-bdb9-085c19f7dab0" w:id="25"/>
      <w:bookmarkEnd w:id="25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b3e9be70-5c6b-42b4-b0b4-30ca1a14a2b3" w:id="26"/>
      <w:r>
        <w:rPr>
          <w:rFonts w:ascii="Times New Roman" w:hAnsi="Times New Roman"/>
          <w:b w:val="false"/>
          <w:i w:val="false"/>
          <w:color w:val="000000"/>
          <w:sz w:val="28"/>
        </w:rPr>
        <w:t>multiurok.ru</w:t>
      </w:r>
      <w:bookmarkEnd w:id="26"/>
      <w:r>
        <w:rPr>
          <w:sz w:val="28"/>
        </w:rPr>
        <w:br/>
      </w:r>
      <w:bookmarkStart w:name="b3e9be70-5c6b-42b4-b0b4-30ca1a14a2b3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infourok.ru</w:t>
      </w:r>
      <w:bookmarkEnd w:id="27"/>
      <w:r>
        <w:rPr>
          <w:sz w:val="28"/>
        </w:rPr>
        <w:br/>
      </w:r>
      <w:bookmarkStart w:name="b3e9be70-5c6b-42b4-b0b4-30ca1a14a2b3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Библиотека ЦОК</w:t>
      </w:r>
      <w:bookmarkEnd w:id="28"/>
      <w:r>
        <w:rPr>
          <w:sz w:val="28"/>
        </w:rPr>
        <w:br/>
      </w:r>
      <w:bookmarkStart w:name="b3e9be70-5c6b-42b4-b0b4-30ca1a14a2b3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https://m.edsoo.ru/f5e95050</w:t>
      </w:r>
      <w:bookmarkEnd w:id="29"/>
      <w:r>
        <w:rPr>
          <w:sz w:val="28"/>
        </w:rPr>
        <w:br/>
      </w:r>
      <w:bookmarkStart w:name="b3e9be70-5c6b-42b4-b0b4-30ca1a14a2b3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uchitelya.com</w:t>
      </w:r>
      <w:bookmarkEnd w:id="30"/>
      <w:r>
        <w:rPr>
          <w:sz w:val="28"/>
        </w:rPr>
        <w:br/>
      </w:r>
      <w:bookmarkStart w:name="b3e9be70-5c6b-42b4-b0b4-30ca1a14a2b3" w:id="31"/>
      <w:bookmarkEnd w:id="31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2154076" w:id="32"/>
    <w:p>
      <w:pPr>
        <w:sectPr>
          <w:pgSz w:w="11906" w:h="16383" w:orient="portrait"/>
        </w:sectPr>
      </w:pPr>
    </w:p>
    <w:bookmarkEnd w:id="32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668a" Type="http://schemas.openxmlformats.org/officeDocument/2006/relationships/hyperlink" Id="rId62"/>
    <Relationship TargetMode="External" Target="https://m.edsoo.ru/f5e92d78" Type="http://schemas.openxmlformats.org/officeDocument/2006/relationships/hyperlink" Id="rId63"/>
    <Relationship TargetMode="External" Target="https://m.edsoo.ru/f5e946aa" Type="http://schemas.openxmlformats.org/officeDocument/2006/relationships/hyperlink" Id="rId64"/>
    <Relationship TargetMode="External" Target="https://m.edsoo.ru/f5e96b94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8962" Type="http://schemas.openxmlformats.org/officeDocument/2006/relationships/hyperlink" Id="rId69"/>
    <Relationship TargetMode="External" Target="https://m.edsoo.ru/f5e93f52" Type="http://schemas.openxmlformats.org/officeDocument/2006/relationships/hyperlink" Id="rId70"/>
    <Relationship TargetMode="External" Target="https://m.edsoo.ru/f5e96e50" Type="http://schemas.openxmlformats.org/officeDocument/2006/relationships/hyperlink" Id="rId71"/>
    <Relationship TargetMode="External" Target="https://m.edsoo.ru/f5e95050" Type="http://schemas.openxmlformats.org/officeDocument/2006/relationships/hyperlink" Id="rId72"/>
    <Relationship TargetMode="External" Target="https://m.edsoo.ru/f5e9a154" Type="http://schemas.openxmlformats.org/officeDocument/2006/relationships/hyperlink" Id="rId7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